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14:paraId="320BD12F" wp14:textId="18A22B67">
      <w:pPr>
        <w:pStyle w:val="Heading1"/>
      </w:pPr>
      <w:r w:rsidR="2A57F7E8">
        <w:rPr/>
        <w:t>Miko Metals Counter Project - Student Friendly Marking Rubric</w:t>
      </w:r>
    </w:p>
    <w:p xmlns:wp14="http://schemas.microsoft.com/office/word/2010/wordml" w:rsidP="2A57F7E8" w14:paraId="297FF76B" wp14:textId="717EC646">
      <w:pPr>
        <w:pStyle w:val="Heading2"/>
      </w:pPr>
      <w:r w:rsidR="2A57F7E8">
        <w:rPr/>
        <w:t>Design – Creating Your Turnstile</w:t>
      </w:r>
    </w:p>
    <w:p w:rsidR="21443024" w:rsidP="2A57F7E8" w:rsidRDefault="21443024" w14:paraId="4ABB5FDF" w14:textId="0973C82E">
      <w:pPr>
        <w:pStyle w:val="ListBullet"/>
        <w:numPr>
          <w:ilvl w:val="0"/>
          <w:numId w:val="0"/>
        </w:numPr>
      </w:pPr>
      <w:r w:rsidR="21443024">
        <w:rPr/>
        <w:t>Make 3 different design ideas</w:t>
      </w:r>
    </w:p>
    <w:p xmlns:wp14="http://schemas.microsoft.com/office/word/2010/wordml" w14:paraId="26B8D33F" wp14:textId="7D4DAE24">
      <w:pPr>
        <w:pStyle w:val="ListBullet2"/>
        <w:rPr/>
      </w:pPr>
      <w:r w:rsidR="0C74D5B1">
        <w:rPr/>
        <w:t>Excellent: All 3 designs were creative and different.</w:t>
      </w:r>
    </w:p>
    <w:p xmlns:wp14="http://schemas.microsoft.com/office/word/2010/wordml" w14:paraId="1B66FFB4" wp14:textId="26B56BAB">
      <w:pPr>
        <w:pStyle w:val="ListBullet2"/>
        <w:rPr/>
      </w:pPr>
      <w:r w:rsidR="0C74D5B1">
        <w:rPr/>
        <w:t>Good: You made 3 designs with some differences.</w:t>
      </w:r>
    </w:p>
    <w:p xmlns:wp14="http://schemas.microsoft.com/office/word/2010/wordml" w14:paraId="18037FF8" wp14:textId="11591246">
      <w:pPr>
        <w:pStyle w:val="ListBullet2"/>
        <w:rPr/>
      </w:pPr>
      <w:r w:rsidR="0C74D5B1">
        <w:rPr/>
        <w:t xml:space="preserve">OK: You made 2 </w:t>
      </w:r>
      <w:r w:rsidR="0C74D5B1">
        <w:rPr/>
        <w:t>designs</w:t>
      </w:r>
      <w:r w:rsidR="0C74D5B1">
        <w:rPr/>
        <w:t xml:space="preserve"> or they were similar</w:t>
      </w:r>
    </w:p>
    <w:p xmlns:wp14="http://schemas.microsoft.com/office/word/2010/wordml" w14:paraId="71BA402A" wp14:textId="5F7AB712">
      <w:pPr>
        <w:pStyle w:val="ListBullet2"/>
        <w:rPr/>
      </w:pPr>
      <w:r w:rsidR="0C74D5B1">
        <w:rPr/>
        <w:t>Needs Help: You made 1 or no designs.</w:t>
      </w:r>
      <w:r w:rsidR="6278CC6C">
        <w:rPr/>
        <w:t xml:space="preserve">   </w:t>
      </w:r>
    </w:p>
    <w:p xmlns:wp14="http://schemas.microsoft.com/office/word/2010/wordml" w:rsidP="2A57F7E8" w14:paraId="4DCD0854" wp14:textId="4436EB55">
      <w:pPr>
        <w:pStyle w:val="ListBullet2"/>
        <w:numPr>
          <w:ilvl w:val="0"/>
          <w:numId w:val="0"/>
        </w:numPr>
        <w:ind w:left="0"/>
      </w:pPr>
      <w:r w:rsidR="3AFCA806">
        <w:rPr/>
        <w:t>One thing I learned in this learning outcome: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xmlns:wp14="http://schemas.microsoft.com/office/word/2010/wordml" w:rsidP="2A57F7E8" w14:paraId="0818163D" wp14:textId="329FC87E">
      <w:pPr>
        <w:pStyle w:val="ListBullet"/>
        <w:numPr>
          <w:ilvl w:val="0"/>
          <w:numId w:val="0"/>
        </w:numPr>
        <w:ind w:left="0"/>
        <w:rPr>
          <w:b w:val="1"/>
          <w:bCs w:val="1"/>
        </w:rPr>
      </w:pPr>
      <w:r w:rsidRPr="2A57F7E8" w:rsidR="6278CC6C">
        <w:rPr>
          <w:b w:val="1"/>
          <w:bCs w:val="1"/>
        </w:rPr>
        <w:t>Pick your favorite design and explain why</w:t>
      </w:r>
    </w:p>
    <w:p xmlns:wp14="http://schemas.microsoft.com/office/word/2010/wordml" w14:paraId="03BAC911" wp14:textId="491D3AE5">
      <w:pPr>
        <w:pStyle w:val="ListBullet2"/>
        <w:rPr/>
      </w:pPr>
      <w:r w:rsidR="6278CC6C">
        <w:rPr/>
        <w:t xml:space="preserve">   Excellent: You gave a great reason for your choice.</w:t>
      </w:r>
    </w:p>
    <w:p xmlns:wp14="http://schemas.microsoft.com/office/word/2010/wordml" w14:paraId="385748F1" wp14:textId="379E52C1">
      <w:pPr>
        <w:pStyle w:val="ListBullet2"/>
        <w:rPr/>
      </w:pPr>
      <w:r w:rsidR="6278CC6C">
        <w:rPr/>
        <w:t xml:space="preserve">   Good: You gave a good reason.</w:t>
      </w:r>
    </w:p>
    <w:p xmlns:wp14="http://schemas.microsoft.com/office/word/2010/wordml" w14:paraId="4BD01FBD" wp14:textId="4063AACA">
      <w:pPr>
        <w:pStyle w:val="ListBullet2"/>
        <w:rPr/>
      </w:pPr>
      <w:r w:rsidR="6278CC6C">
        <w:rPr/>
        <w:t xml:space="preserve">   OK: You gave a basic reason.</w:t>
      </w:r>
    </w:p>
    <w:p xmlns:wp14="http://schemas.microsoft.com/office/word/2010/wordml" w14:paraId="00E8A075" wp14:textId="66E0AB40">
      <w:pPr>
        <w:pStyle w:val="ListBullet2"/>
        <w:rPr/>
      </w:pPr>
      <w:r w:rsidR="6278CC6C">
        <w:rPr/>
        <w:t xml:space="preserve">   Needs Help: You </w:t>
      </w:r>
      <w:r w:rsidR="6278CC6C">
        <w:rPr/>
        <w:t>didn’t</w:t>
      </w:r>
      <w:r w:rsidR="6278CC6C">
        <w:rPr/>
        <w:t xml:space="preserve"> explain your choice.</w:t>
      </w:r>
    </w:p>
    <w:p xmlns:wp14="http://schemas.microsoft.com/office/word/2010/wordml" w:rsidP="2A57F7E8" w14:paraId="26F038A1" wp14:textId="3A794F51">
      <w:pPr>
        <w:pStyle w:val="ListBullet2"/>
        <w:numPr>
          <w:ilvl w:val="0"/>
          <w:numId w:val="0"/>
        </w:numPr>
        <w:ind w:left="0"/>
      </w:pPr>
    </w:p>
    <w:p xmlns:wp14="http://schemas.microsoft.com/office/word/2010/wordml" w:rsidP="2A57F7E8" w14:paraId="2B7479F6" wp14:textId="4436EB55">
      <w:pPr>
        <w:pStyle w:val="ListBullet2"/>
        <w:numPr>
          <w:ilvl w:val="0"/>
          <w:numId w:val="0"/>
        </w:numPr>
        <w:ind w:left="0"/>
      </w:pPr>
      <w:r w:rsidR="290F9D32">
        <w:rPr/>
        <w:t>One thing I learned in this learning outcome: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xmlns:wp14="http://schemas.microsoft.com/office/word/2010/wordml" w:rsidP="2A57F7E8" w14:paraId="7856703C" wp14:textId="7A4B3B5B">
      <w:pPr>
        <w:pStyle w:val="ListBullet"/>
        <w:numPr>
          <w:ilvl w:val="0"/>
          <w:numId w:val="0"/>
        </w:numPr>
        <w:ind w:left="0"/>
        <w:rPr>
          <w:b w:val="1"/>
          <w:bCs w:val="1"/>
        </w:rPr>
      </w:pPr>
      <w:r w:rsidRPr="2A57F7E8" w:rsidR="6278CC6C">
        <w:rPr>
          <w:b w:val="1"/>
          <w:bCs w:val="1"/>
        </w:rPr>
        <w:t>Include measurements</w:t>
      </w:r>
    </w:p>
    <w:p xmlns:wp14="http://schemas.microsoft.com/office/word/2010/wordml" w14:paraId="0DF809B5" wp14:textId="0EAA2E69">
      <w:pPr>
        <w:pStyle w:val="ListBullet2"/>
        <w:rPr>
          <w:strike w:val="0"/>
          <w:dstrike w:val="0"/>
        </w:rPr>
      </w:pPr>
      <w:r w:rsidR="6278CC6C">
        <w:rPr>
          <w:strike w:val="0"/>
          <w:dstrike w:val="0"/>
        </w:rPr>
        <w:t xml:space="preserve">   Excellent: All measurements were correct and clear.</w:t>
      </w:r>
    </w:p>
    <w:p xmlns:wp14="http://schemas.microsoft.com/office/word/2010/wordml" w14:paraId="79E32EA0" wp14:textId="3049EB39">
      <w:pPr>
        <w:pStyle w:val="ListBullet2"/>
        <w:rPr/>
      </w:pPr>
      <w:r w:rsidR="6278CC6C">
        <w:rPr/>
        <w:t xml:space="preserve">   Good: Most measurements were correct.</w:t>
      </w:r>
    </w:p>
    <w:p xmlns:wp14="http://schemas.microsoft.com/office/word/2010/wordml" w14:paraId="5870E87C" wp14:textId="2A1C7714">
      <w:pPr>
        <w:pStyle w:val="ListBullet2"/>
        <w:rPr/>
      </w:pPr>
      <w:r w:rsidR="6278CC6C">
        <w:rPr/>
        <w:t xml:space="preserve">   OK: Some measurements were missing or wrong.</w:t>
      </w:r>
    </w:p>
    <w:p xmlns:wp14="http://schemas.microsoft.com/office/word/2010/wordml" w14:paraId="71562CAD" wp14:textId="590224D4">
      <w:pPr>
        <w:pStyle w:val="ListBullet2"/>
        <w:rPr/>
      </w:pPr>
      <w:r w:rsidR="6278CC6C">
        <w:rPr/>
        <w:t xml:space="preserve">   Needs Help: Measurements were missing or incorrect.</w:t>
      </w:r>
    </w:p>
    <w:p xmlns:wp14="http://schemas.microsoft.com/office/word/2010/wordml" w:rsidP="2A57F7E8" w14:paraId="16A628C3" wp14:textId="4436EB55">
      <w:pPr>
        <w:pStyle w:val="ListBullet2"/>
        <w:numPr>
          <w:ilvl w:val="0"/>
          <w:numId w:val="0"/>
        </w:numPr>
        <w:ind w:left="0"/>
      </w:pPr>
      <w:r w:rsidR="195C2863">
        <w:rPr/>
        <w:t>One thing I learned in this learning outcome: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xmlns:wp14="http://schemas.microsoft.com/office/word/2010/wordml" w14:paraId="1A7EA406" wp14:textId="755FA65D">
      <w:pPr>
        <w:pStyle w:val="Heading2"/>
      </w:pPr>
    </w:p>
    <w:p xmlns:wp14="http://schemas.microsoft.com/office/word/2010/wordml" w:rsidP="2A57F7E8" w14:paraId="30A4EC15" wp14:textId="2D1EC834">
      <w:pPr/>
      <w:r>
        <w:br w:type="page"/>
      </w:r>
    </w:p>
    <w:p xmlns:wp14="http://schemas.microsoft.com/office/word/2010/wordml" w14:paraId="5D9D0A62" wp14:textId="27C3F8F4">
      <w:pPr>
        <w:pStyle w:val="Heading2"/>
      </w:pPr>
      <w:r w:rsidR="3B7E66FC">
        <w:rPr/>
        <w:t>Mechatronics – Understanding How Things Work</w:t>
      </w:r>
    </w:p>
    <w:p xmlns:wp14="http://schemas.microsoft.com/office/word/2010/wordml" w:rsidP="2A57F7E8" w14:paraId="6A107438" wp14:textId="7FE125F0">
      <w:pPr>
        <w:pStyle w:val="ListBullet"/>
        <w:numPr>
          <w:ilvl w:val="0"/>
          <w:numId w:val="0"/>
        </w:numPr>
        <w:rPr>
          <w:b w:val="1"/>
          <w:bCs w:val="1"/>
        </w:rPr>
      </w:pPr>
      <w:r w:rsidRPr="2A57F7E8" w:rsidR="3B7E66FC">
        <w:rPr>
          <w:b w:val="1"/>
          <w:bCs w:val="1"/>
        </w:rPr>
        <w:t>Know what input, output, and process devices are</w:t>
      </w:r>
    </w:p>
    <w:p xmlns:wp14="http://schemas.microsoft.com/office/word/2010/wordml" w:rsidP="2A57F7E8" w14:paraId="4F0D4A45" wp14:textId="5DE9219C">
      <w:pPr>
        <w:pStyle w:val="ListBullet2"/>
        <w:rPr/>
      </w:pPr>
      <w:r w:rsidR="3B7E66FC">
        <w:rPr/>
        <w:t xml:space="preserve"> Excellent: You explained all three clearly and gave good examples.</w:t>
      </w:r>
    </w:p>
    <w:p xmlns:wp14="http://schemas.microsoft.com/office/word/2010/wordml" w:rsidP="2A57F7E8" w14:paraId="7FC6214F" wp14:textId="5305EE06">
      <w:pPr>
        <w:pStyle w:val="ListBullet2"/>
        <w:rPr/>
      </w:pPr>
      <w:r w:rsidR="3B7E66FC">
        <w:rPr/>
        <w:t xml:space="preserve"> Good: You explained most and gave some examples.</w:t>
      </w:r>
    </w:p>
    <w:p xmlns:wp14="http://schemas.microsoft.com/office/word/2010/wordml" w:rsidP="2A57F7E8" w14:paraId="29200BE8" wp14:textId="16296965">
      <w:pPr>
        <w:pStyle w:val="ListBullet2"/>
        <w:rPr/>
      </w:pPr>
      <w:r w:rsidR="3B7E66FC">
        <w:rPr/>
        <w:t xml:space="preserve"> OK: You tried but missed a few things.</w:t>
      </w:r>
    </w:p>
    <w:p xmlns:wp14="http://schemas.microsoft.com/office/word/2010/wordml" w:rsidP="2A57F7E8" w14:paraId="3FB8614E" wp14:textId="452275C0">
      <w:pPr>
        <w:pStyle w:val="ListBullet2"/>
        <w:rPr/>
      </w:pPr>
      <w:r w:rsidR="3B7E66FC">
        <w:rPr/>
        <w:t>Needs Help: You need help understanding these.</w:t>
      </w:r>
    </w:p>
    <w:p xmlns:wp14="http://schemas.microsoft.com/office/word/2010/wordml" w:rsidP="2A57F7E8" w14:paraId="2D9303A0" wp14:textId="080CFC5E">
      <w:pPr>
        <w:pStyle w:val="ListBullet2"/>
        <w:numPr>
          <w:ilvl w:val="0"/>
          <w:numId w:val="0"/>
        </w:numPr>
      </w:pPr>
    </w:p>
    <w:p xmlns:wp14="http://schemas.microsoft.com/office/word/2010/wordml" w:rsidP="2A57F7E8" w14:paraId="14A000AD" wp14:textId="6CB76D60">
      <w:pPr>
        <w:pStyle w:val="ListBullet2"/>
        <w:numPr>
          <w:ilvl w:val="0"/>
          <w:numId w:val="0"/>
        </w:numPr>
      </w:pPr>
      <w:r w:rsidR="3B7E66FC">
        <w:rPr/>
        <w:t>One thing I learned in this learning outcome: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xmlns:wp14="http://schemas.microsoft.com/office/word/2010/wordml" w:rsidP="2A57F7E8" w14:paraId="3B47150B" wp14:textId="1D574B3E">
      <w:pPr>
        <w:pStyle w:val="ListBullet2"/>
        <w:numPr>
          <w:ilvl w:val="0"/>
          <w:numId w:val="0"/>
        </w:numPr>
        <w:ind w:left="0"/>
        <w:rPr>
          <w:b w:val="1"/>
          <w:bCs w:val="1"/>
          <w:sz w:val="22"/>
          <w:szCs w:val="22"/>
        </w:rPr>
      </w:pPr>
    </w:p>
    <w:p xmlns:wp14="http://schemas.microsoft.com/office/word/2010/wordml" w:rsidP="2A57F7E8" w14:paraId="1DD92DCD" wp14:textId="0A936A5A">
      <w:pPr>
        <w:pStyle w:val="ListBullet2"/>
        <w:numPr>
          <w:ilvl w:val="0"/>
          <w:numId w:val="0"/>
        </w:numPr>
        <w:rPr>
          <w:b w:val="1"/>
          <w:bCs w:val="1"/>
        </w:rPr>
      </w:pPr>
      <w:r w:rsidRPr="2A57F7E8" w:rsidR="3B7E66FC">
        <w:rPr>
          <w:b w:val="1"/>
          <w:bCs w:val="1"/>
        </w:rPr>
        <w:t>Give an example of a control system</w:t>
      </w:r>
    </w:p>
    <w:p xmlns:wp14="http://schemas.microsoft.com/office/word/2010/wordml" w:rsidP="2A57F7E8" w14:paraId="3BA55A3D" wp14:textId="202EA5F6">
      <w:pPr>
        <w:pStyle w:val="ListBullet2"/>
        <w:rPr/>
      </w:pPr>
      <w:r w:rsidR="3B7E66FC">
        <w:rPr/>
        <w:t xml:space="preserve"> Excellent: Your example was clear and showed input, process, and output.</w:t>
      </w:r>
    </w:p>
    <w:p xmlns:wp14="http://schemas.microsoft.com/office/word/2010/wordml" w:rsidP="2A57F7E8" w14:paraId="249AA9C7" wp14:textId="52AE490B">
      <w:pPr>
        <w:pStyle w:val="ListBullet2"/>
        <w:rPr/>
      </w:pPr>
      <w:r w:rsidR="3B7E66FC">
        <w:rPr/>
        <w:t>Good: Your example was mostly correct.</w:t>
      </w:r>
    </w:p>
    <w:p xmlns:wp14="http://schemas.microsoft.com/office/word/2010/wordml" w:rsidP="2A57F7E8" w14:paraId="25CFABA7" wp14:textId="220586DF">
      <w:pPr>
        <w:pStyle w:val="ListBullet2"/>
        <w:rPr/>
      </w:pPr>
      <w:r w:rsidR="3B7E66FC">
        <w:rPr/>
        <w:t>OK: You had the idea but missed some parts.</w:t>
      </w:r>
    </w:p>
    <w:p xmlns:wp14="http://schemas.microsoft.com/office/word/2010/wordml" w:rsidP="2A57F7E8" w14:paraId="40E7B9B2" wp14:textId="5B618A30">
      <w:pPr>
        <w:pStyle w:val="ListBullet2"/>
        <w:rPr/>
      </w:pPr>
      <w:r w:rsidR="3B7E66FC">
        <w:rPr/>
        <w:t>Needs Help: Your example was unclear or missing.</w:t>
      </w:r>
    </w:p>
    <w:p xmlns:wp14="http://schemas.microsoft.com/office/word/2010/wordml" w:rsidP="2A57F7E8" w14:paraId="2BBB5193" wp14:textId="388F9089">
      <w:pPr>
        <w:pStyle w:val="ListBullet2"/>
        <w:numPr>
          <w:ilvl w:val="0"/>
          <w:numId w:val="0"/>
        </w:numPr>
      </w:pPr>
    </w:p>
    <w:p xmlns:wp14="http://schemas.microsoft.com/office/word/2010/wordml" w:rsidP="2A57F7E8" w14:paraId="30451E56" wp14:textId="55F1A735">
      <w:pPr>
        <w:pStyle w:val="ListBullet2"/>
        <w:numPr>
          <w:ilvl w:val="0"/>
          <w:numId w:val="0"/>
        </w:numPr>
      </w:pPr>
      <w:r w:rsidR="3B7E66FC">
        <w:rPr/>
        <w:t>One thing I learned in this learning outcome: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xmlns:wp14="http://schemas.microsoft.com/office/word/2010/wordml" w:rsidP="2A57F7E8" w14:paraId="3D3C12C3" wp14:textId="3FC38FF5">
      <w:pPr>
        <w:pStyle w:val="ListBullet2"/>
        <w:numPr>
          <w:ilvl w:val="0"/>
          <w:numId w:val="0"/>
        </w:numPr>
      </w:pPr>
      <w:r w:rsidR="3B7E66FC">
        <w:rPr/>
        <w:t xml:space="preserve">  </w:t>
      </w:r>
    </w:p>
    <w:p xmlns:wp14="http://schemas.microsoft.com/office/word/2010/wordml" w14:paraId="0AF9E2CB" wp14:textId="7B15C4BE">
      <w:pPr>
        <w:pStyle w:val="Heading2"/>
      </w:pPr>
    </w:p>
    <w:p xmlns:wp14="http://schemas.microsoft.com/office/word/2010/wordml" w:rsidP="2A57F7E8" w14:paraId="0A80CFBA" wp14:textId="0CC3477A">
      <w:pPr/>
      <w:r>
        <w:br w:type="page"/>
      </w:r>
    </w:p>
    <w:p xmlns:wp14="http://schemas.microsoft.com/office/word/2010/wordml" w14:paraId="178E8792" wp14:textId="0981840C">
      <w:pPr>
        <w:pStyle w:val="Heading2"/>
      </w:pPr>
      <w:r w:rsidR="2A57F7E8">
        <w:rPr/>
        <w:t>Manufacture – Making Your Project</w:t>
      </w:r>
    </w:p>
    <w:p xmlns:wp14="http://schemas.microsoft.com/office/word/2010/wordml" w:rsidP="2A57F7E8" w14:paraId="52C240F4" wp14:textId="4929B2D5">
      <w:pPr>
        <w:pStyle w:val="ListBullet"/>
        <w:numPr>
          <w:ilvl w:val="0"/>
          <w:numId w:val="0"/>
        </w:numPr>
        <w:rPr>
          <w:b w:val="1"/>
          <w:bCs w:val="1"/>
        </w:rPr>
      </w:pPr>
      <w:r w:rsidRPr="2A57F7E8" w:rsidR="6278CC6C">
        <w:rPr>
          <w:b w:val="1"/>
          <w:bCs w:val="1"/>
        </w:rPr>
        <w:t>Plan your work and choose tools</w:t>
      </w:r>
    </w:p>
    <w:p xmlns:wp14="http://schemas.microsoft.com/office/word/2010/wordml" w14:paraId="6DF704CA" wp14:textId="42F146BB">
      <w:pPr>
        <w:pStyle w:val="ListBullet2"/>
        <w:rPr/>
      </w:pPr>
      <w:r w:rsidR="6278CC6C">
        <w:rPr/>
        <w:t xml:space="preserve">   Excellent: You made a clear plan and picked the right tools.</w:t>
      </w:r>
    </w:p>
    <w:p xmlns:wp14="http://schemas.microsoft.com/office/word/2010/wordml" w14:paraId="3BA0D1DC" wp14:textId="30BB5B66">
      <w:pPr>
        <w:pStyle w:val="ListBullet2"/>
        <w:rPr/>
      </w:pPr>
      <w:r w:rsidR="6278CC6C">
        <w:rPr/>
        <w:t xml:space="preserve">   Good: Your plan was mostly clear.</w:t>
      </w:r>
    </w:p>
    <w:p xmlns:wp14="http://schemas.microsoft.com/office/word/2010/wordml" w14:paraId="15152465" wp14:textId="2B56CC84">
      <w:pPr>
        <w:pStyle w:val="ListBullet2"/>
        <w:rPr/>
      </w:pPr>
      <w:r w:rsidR="6278CC6C">
        <w:rPr/>
        <w:t xml:space="preserve">   OK: You had a basic plan.</w:t>
      </w:r>
    </w:p>
    <w:p xmlns:wp14="http://schemas.microsoft.com/office/word/2010/wordml" w14:paraId="2D2120FC" wp14:textId="43B8B7D6">
      <w:pPr>
        <w:pStyle w:val="ListBullet2"/>
        <w:rPr/>
      </w:pPr>
      <w:r w:rsidR="6278CC6C">
        <w:rPr/>
        <w:t xml:space="preserve">   Needs Help: You </w:t>
      </w:r>
      <w:r w:rsidR="6278CC6C">
        <w:rPr/>
        <w:t>didn’t</w:t>
      </w:r>
      <w:r w:rsidR="6278CC6C">
        <w:rPr/>
        <w:t xml:space="preserve"> plan or pick tools well.</w:t>
      </w:r>
    </w:p>
    <w:p w:rsidR="74703FEF" w:rsidP="2A57F7E8" w:rsidRDefault="74703FEF" w14:paraId="4B35B2FC" w14:textId="4436EB55">
      <w:pPr>
        <w:pStyle w:val="ListBullet2"/>
        <w:numPr>
          <w:ilvl w:val="0"/>
          <w:numId w:val="0"/>
        </w:numPr>
        <w:ind w:left="0"/>
      </w:pPr>
      <w:r w:rsidR="74703FEF">
        <w:rPr/>
        <w:t>One thing I learned in this learning outcome: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xmlns:wp14="http://schemas.microsoft.com/office/word/2010/wordml" w:rsidP="2A57F7E8" w14:paraId="7184121B" wp14:textId="392894B4">
      <w:pPr>
        <w:pStyle w:val="ListBullet"/>
        <w:numPr>
          <w:ilvl w:val="0"/>
          <w:numId w:val="0"/>
        </w:numPr>
        <w:ind w:left="0"/>
      </w:pPr>
      <w:r w:rsidR="6278CC6C">
        <w:rPr/>
        <w:t>Build your project neatly</w:t>
      </w:r>
    </w:p>
    <w:p xmlns:wp14="http://schemas.microsoft.com/office/word/2010/wordml" w14:paraId="1DE19FB5" wp14:textId="01D673C1">
      <w:pPr>
        <w:pStyle w:val="ListBullet2"/>
        <w:rPr/>
      </w:pPr>
      <w:r w:rsidR="6278CC6C">
        <w:rPr/>
        <w:t xml:space="preserve">   Excellent: Your project looks great and works well.</w:t>
      </w:r>
    </w:p>
    <w:p xmlns:wp14="http://schemas.microsoft.com/office/word/2010/wordml" w14:paraId="128A743C" wp14:textId="40C37932">
      <w:pPr>
        <w:pStyle w:val="ListBullet2"/>
        <w:rPr/>
      </w:pPr>
      <w:r w:rsidR="6278CC6C">
        <w:rPr/>
        <w:t xml:space="preserve">   Good: Your project looks good with small mistakes.</w:t>
      </w:r>
    </w:p>
    <w:p xmlns:wp14="http://schemas.microsoft.com/office/word/2010/wordml" w14:paraId="6B87DD81" wp14:textId="0F759807">
      <w:pPr>
        <w:pStyle w:val="ListBullet2"/>
        <w:rPr/>
      </w:pPr>
      <w:r w:rsidR="6278CC6C">
        <w:rPr/>
        <w:t xml:space="preserve">   OK: Your project works but has some problems.</w:t>
      </w:r>
    </w:p>
    <w:p xmlns:wp14="http://schemas.microsoft.com/office/word/2010/wordml" w14:paraId="1A5357B9" wp14:textId="6AD7F152">
      <w:pPr>
        <w:pStyle w:val="ListBullet2"/>
        <w:rPr/>
      </w:pPr>
      <w:r w:rsidR="6278CC6C">
        <w:rPr/>
        <w:t xml:space="preserve">   Needs Help: Your project is messy or not finished.</w:t>
      </w:r>
    </w:p>
    <w:p w:rsidR="275881C6" w:rsidP="2A57F7E8" w:rsidRDefault="275881C6" w14:paraId="60348C17" w14:textId="4436EB55">
      <w:pPr>
        <w:pStyle w:val="ListBullet2"/>
        <w:numPr>
          <w:ilvl w:val="0"/>
          <w:numId w:val="0"/>
        </w:numPr>
        <w:ind w:left="0"/>
      </w:pPr>
      <w:r w:rsidR="275881C6">
        <w:rPr/>
        <w:t>One thing I learned in this learning outcome: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xmlns:wp14="http://schemas.microsoft.com/office/word/2010/wordml" w:rsidP="2A57F7E8" w14:paraId="0643EF10" wp14:textId="1DD243E4">
      <w:pPr>
        <w:pStyle w:val="ListBullet"/>
        <w:numPr>
          <w:ilvl w:val="0"/>
          <w:numId w:val="0"/>
        </w:numPr>
        <w:ind w:left="0"/>
      </w:pPr>
      <w:r w:rsidR="275881C6">
        <w:rPr/>
        <w:t>P</w:t>
      </w:r>
      <w:r w:rsidR="6278CC6C">
        <w:rPr/>
        <w:t>ut it together without glue</w:t>
      </w:r>
    </w:p>
    <w:p xmlns:wp14="http://schemas.microsoft.com/office/word/2010/wordml" w14:paraId="34A4C23F" wp14:textId="446A4935">
      <w:pPr>
        <w:pStyle w:val="ListBullet2"/>
        <w:rPr/>
      </w:pPr>
      <w:r w:rsidR="6278CC6C">
        <w:rPr/>
        <w:t xml:space="preserve">   Excellent: Everything fits perfectly without glue.</w:t>
      </w:r>
    </w:p>
    <w:p xmlns:wp14="http://schemas.microsoft.com/office/word/2010/wordml" w14:paraId="26E1FBFB" wp14:textId="539CD140">
      <w:pPr>
        <w:pStyle w:val="ListBullet2"/>
        <w:rPr/>
      </w:pPr>
      <w:r w:rsidR="6278CC6C">
        <w:rPr/>
        <w:t xml:space="preserve">   Good: It fits with small issues.</w:t>
      </w:r>
    </w:p>
    <w:p xmlns:wp14="http://schemas.microsoft.com/office/word/2010/wordml" w14:paraId="76BBF6C9" wp14:textId="6943AC5C">
      <w:pPr>
        <w:pStyle w:val="ListBullet2"/>
        <w:rPr/>
      </w:pPr>
      <w:r w:rsidR="6278CC6C">
        <w:rPr/>
        <w:t xml:space="preserve">   OK: Some parts fit, some </w:t>
      </w:r>
      <w:r w:rsidR="6278CC6C">
        <w:rPr/>
        <w:t>don’t</w:t>
      </w:r>
      <w:r w:rsidR="6278CC6C">
        <w:rPr/>
        <w:t>.</w:t>
      </w:r>
    </w:p>
    <w:p xmlns:wp14="http://schemas.microsoft.com/office/word/2010/wordml" w14:paraId="1A7DBC90" wp14:textId="664DAF8A">
      <w:pPr>
        <w:pStyle w:val="ListBullet2"/>
        <w:rPr/>
      </w:pPr>
      <w:r w:rsidR="6278CC6C">
        <w:rPr/>
        <w:t xml:space="preserve">   Needs Help: It </w:t>
      </w:r>
      <w:r w:rsidR="6278CC6C">
        <w:rPr/>
        <w:t>doesn’t</w:t>
      </w:r>
      <w:r w:rsidR="6278CC6C">
        <w:rPr/>
        <w:t xml:space="preserve"> fit or needs glue.</w:t>
      </w:r>
    </w:p>
    <w:p w:rsidR="00CCA0FF" w:rsidP="2A57F7E8" w:rsidRDefault="00CCA0FF" w14:paraId="7F6D9386" w14:textId="4436EB55">
      <w:pPr>
        <w:pStyle w:val="ListBullet2"/>
        <w:numPr>
          <w:ilvl w:val="0"/>
          <w:numId w:val="0"/>
        </w:numPr>
        <w:ind w:left="0"/>
      </w:pPr>
      <w:r w:rsidR="00CCA0FF">
        <w:rPr/>
        <w:t>One thing I learned in this learning outcome: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2A57F7E8" w:rsidP="2A57F7E8" w:rsidRDefault="2A57F7E8" w14:paraId="6B0A2D44" w14:textId="2629BCA1">
      <w:pPr>
        <w:pStyle w:val="ListBullet"/>
        <w:numPr>
          <w:ilvl w:val="0"/>
          <w:numId w:val="0"/>
        </w:numPr>
        <w:ind w:left="0"/>
      </w:pPr>
    </w:p>
    <w:p w:rsidR="2A57F7E8" w:rsidP="2A57F7E8" w:rsidRDefault="2A57F7E8" w14:paraId="2EAE2FE8" w14:textId="560C6A1E">
      <w:pPr>
        <w:pStyle w:val="ListBullet"/>
        <w:numPr>
          <w:ilvl w:val="0"/>
          <w:numId w:val="0"/>
        </w:numPr>
        <w:ind w:left="0"/>
      </w:pPr>
    </w:p>
    <w:p w:rsidR="2A57F7E8" w:rsidP="2A57F7E8" w:rsidRDefault="2A57F7E8" w14:paraId="04E2A450" w14:textId="21727B5B">
      <w:pPr>
        <w:pStyle w:val="ListBullet"/>
        <w:numPr>
          <w:ilvl w:val="0"/>
          <w:numId w:val="0"/>
        </w:numPr>
        <w:ind w:left="0"/>
      </w:pPr>
    </w:p>
    <w:p w:rsidR="2A57F7E8" w:rsidP="2A57F7E8" w:rsidRDefault="2A57F7E8" w14:paraId="6E3121D5" w14:textId="526673C0">
      <w:pPr>
        <w:pStyle w:val="ListBullet"/>
        <w:numPr>
          <w:ilvl w:val="0"/>
          <w:numId w:val="0"/>
        </w:numPr>
        <w:ind w:left="0"/>
      </w:pPr>
    </w:p>
    <w:p w:rsidR="2A57F7E8" w:rsidP="2A57F7E8" w:rsidRDefault="2A57F7E8" w14:paraId="5FFDC9DE" w14:textId="5CD70248">
      <w:pPr>
        <w:pStyle w:val="ListBullet"/>
        <w:numPr>
          <w:ilvl w:val="0"/>
          <w:numId w:val="0"/>
        </w:numPr>
        <w:ind w:left="0"/>
      </w:pPr>
    </w:p>
    <w:p w:rsidR="2A57F7E8" w:rsidP="2A57F7E8" w:rsidRDefault="2A57F7E8" w14:paraId="71144940" w14:textId="58413994">
      <w:pPr>
        <w:pStyle w:val="ListBullet"/>
        <w:numPr>
          <w:ilvl w:val="0"/>
          <w:numId w:val="0"/>
        </w:numPr>
        <w:ind w:left="0"/>
      </w:pPr>
    </w:p>
    <w:p xmlns:wp14="http://schemas.microsoft.com/office/word/2010/wordml" w14:paraId="5C9FBE76" wp14:textId="538E0614">
      <w:pPr>
        <w:pStyle w:val="ListBullet"/>
        <w:rPr/>
      </w:pPr>
      <w:r w:rsidR="6278CC6C">
        <w:rPr/>
        <w:t>Use teacher feedback</w:t>
      </w:r>
    </w:p>
    <w:p xmlns:wp14="http://schemas.microsoft.com/office/word/2010/wordml" w14:paraId="416197BD" wp14:textId="7BD7C532">
      <w:pPr>
        <w:pStyle w:val="ListBullet2"/>
        <w:rPr/>
      </w:pPr>
      <w:r w:rsidR="6278CC6C">
        <w:rPr/>
        <w:t xml:space="preserve">   Excellent: You listened and improved your work.</w:t>
      </w:r>
    </w:p>
    <w:p xmlns:wp14="http://schemas.microsoft.com/office/word/2010/wordml" w14:paraId="6C20DCF8" wp14:textId="0502CA1E">
      <w:pPr>
        <w:pStyle w:val="ListBullet2"/>
        <w:rPr/>
      </w:pPr>
      <w:r w:rsidR="6278CC6C">
        <w:rPr/>
        <w:t xml:space="preserve">   Good: You listened and made some changes.</w:t>
      </w:r>
    </w:p>
    <w:p xmlns:wp14="http://schemas.microsoft.com/office/word/2010/wordml" w14:paraId="71C46874" wp14:textId="131415FF">
      <w:pPr>
        <w:pStyle w:val="ListBullet2"/>
        <w:rPr/>
      </w:pPr>
      <w:r w:rsidR="6278CC6C">
        <w:rPr/>
        <w:t xml:space="preserve">   OK: You listened but </w:t>
      </w:r>
      <w:r w:rsidR="6278CC6C">
        <w:rPr/>
        <w:t>didn’t</w:t>
      </w:r>
      <w:r w:rsidR="6278CC6C">
        <w:rPr/>
        <w:t xml:space="preserve"> change much.</w:t>
      </w:r>
    </w:p>
    <w:p xmlns:wp14="http://schemas.microsoft.com/office/word/2010/wordml" w14:paraId="2BDC674E" wp14:textId="6A7FD7C9">
      <w:pPr>
        <w:pStyle w:val="ListBullet2"/>
        <w:rPr/>
      </w:pPr>
      <w:r w:rsidR="6278CC6C">
        <w:rPr/>
        <w:t xml:space="preserve">   Needs Help: You </w:t>
      </w:r>
      <w:r w:rsidR="6278CC6C">
        <w:rPr/>
        <w:t>didn’t</w:t>
      </w:r>
      <w:r w:rsidR="6278CC6C">
        <w:rPr/>
        <w:t xml:space="preserve"> use the feedback.</w:t>
      </w:r>
    </w:p>
    <w:p w:rsidR="6BC63047" w:rsidP="2A57F7E8" w:rsidRDefault="6BC63047" w14:paraId="5CDF365C" w14:textId="213E4825">
      <w:pPr>
        <w:pStyle w:val="ListBullet2"/>
        <w:numPr>
          <w:ilvl w:val="0"/>
          <w:numId w:val="0"/>
        </w:numPr>
        <w:ind w:left="0"/>
      </w:pPr>
      <w:r w:rsidR="6BC63047">
        <w:rPr/>
        <w:t>One thing I learned in this learning outcome: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Pr="0006063C" w:rsidR="00FC693F" w:rsidSect="00034616">
      <w:pgSz w:w="12240" w:h="15840" w:orient="portrait"/>
      <w:pgMar w:top="1440" w:right="1800" w:bottom="1440" w:left="1800" w:header="720" w:footer="720" w:gutter="0"/>
      <w:cols w:space="720"/>
      <w:docGrid w:linePitch="360"/>
      <w:headerReference w:type="default" r:id="R901e7599d64e43f7"/>
      <w:footerReference w:type="default" r:id="R34c112516897444b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2A57F7E8" w:rsidTr="2A57F7E8" w14:paraId="6F306A87">
      <w:trPr>
        <w:trHeight w:val="300"/>
      </w:trPr>
      <w:tc>
        <w:tcPr>
          <w:tcW w:w="2880" w:type="dxa"/>
          <w:tcMar/>
        </w:tcPr>
        <w:p w:rsidR="2A57F7E8" w:rsidP="2A57F7E8" w:rsidRDefault="2A57F7E8" w14:paraId="35ED71A0" w14:textId="31771AD7">
          <w:pPr>
            <w:pStyle w:val="Header"/>
            <w:bidi w:val="0"/>
            <w:ind w:left="-115"/>
            <w:jc w:val="left"/>
          </w:pPr>
        </w:p>
      </w:tc>
      <w:tc>
        <w:tcPr>
          <w:tcW w:w="2880" w:type="dxa"/>
          <w:tcMar/>
        </w:tcPr>
        <w:p w:rsidR="2A57F7E8" w:rsidP="2A57F7E8" w:rsidRDefault="2A57F7E8" w14:paraId="773D11AB" w14:textId="13FC51F0">
          <w:pPr>
            <w:pStyle w:val="Header"/>
            <w:bidi w:val="0"/>
            <w:jc w:val="center"/>
          </w:pPr>
        </w:p>
      </w:tc>
      <w:tc>
        <w:tcPr>
          <w:tcW w:w="2880" w:type="dxa"/>
          <w:tcMar/>
        </w:tcPr>
        <w:p w:rsidR="2A57F7E8" w:rsidP="2A57F7E8" w:rsidRDefault="2A57F7E8" w14:paraId="61A79661" w14:textId="44D9D2CF">
          <w:pPr>
            <w:pStyle w:val="Header"/>
            <w:bidi w:val="0"/>
            <w:ind w:right="-115"/>
            <w:jc w:val="right"/>
          </w:pPr>
        </w:p>
      </w:tc>
    </w:tr>
  </w:tbl>
  <w:p w:rsidR="2A57F7E8" w:rsidP="2A57F7E8" w:rsidRDefault="2A57F7E8" w14:paraId="4DB3D311" w14:textId="01ED7C9C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2A57F7E8" w:rsidTr="2A57F7E8" w14:paraId="29008AE1">
      <w:trPr>
        <w:trHeight w:val="300"/>
      </w:trPr>
      <w:tc>
        <w:tcPr>
          <w:tcW w:w="2880" w:type="dxa"/>
          <w:tcMar/>
        </w:tcPr>
        <w:p w:rsidR="2A57F7E8" w:rsidP="2A57F7E8" w:rsidRDefault="2A57F7E8" w14:paraId="4F0A83F2" w14:textId="5EBF3B76">
          <w:pPr>
            <w:bidi w:val="0"/>
            <w:ind w:left="-115"/>
            <w:jc w:val="left"/>
          </w:pPr>
          <w:r w:rsidR="2A57F7E8">
            <w:drawing>
              <wp:inline wp14:editId="0114D4E6" wp14:anchorId="3797EC0B">
                <wp:extent cx="1695450" cy="561975"/>
                <wp:effectExtent l="0" t="0" r="0" b="0"/>
                <wp:docPr id="1772593764" name="drawing"/>
                <wp:cNvGraphicFramePr>
                  <a:graphicFrameLocks noChangeAspect="1"/>
                </wp:cNvGraphicFramePr>
                <a:graphic>
                  <a:graphicData xmlns:a="http://schemas.openxmlformats.org/drawingml/2006/main" uri="http://schemas.openxmlformats.org/drawingml/2006/picture">
                    <pic:pic xmlns:pic="http://schemas.openxmlformats.org/drawingml/2006/picture">
                      <pic:nvPicPr xmlns:pic="http://schemas.openxmlformats.org/drawingml/2006/picture">
                        <pic:cNvPr xmlns:pic="http://schemas.openxmlformats.org/drawingml/2006/picture" id="1772593764" name=""/>
                        <pic:cNvPicPr xmlns:pic="http://schemas.openxmlformats.org/drawingml/2006/picture"/>
                      </pic:nvPicPr>
                      <pic:blipFill xmlns:pic="http://schemas.openxmlformats.org/drawingml/2006/picture">
                        <a:blip xmlns:r="http://schemas.openxmlformats.org/officeDocument/2006/relationships" xmlns:a="http://schemas.openxmlformats.org/drawingml/2006/main" r:embed="rId338241098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 xmlns:a="http://schemas.openxmlformats.org/drawingml/2006/main">
                          <a:fillRect xmlns:a="http://schemas.openxmlformats.org/drawingml/2006/main"/>
                        </a:stretch>
                      </pic:blipFill>
                      <pic:spPr xmlns:pic="http://schemas.openxmlformats.org/drawingml/2006/picture">
                        <a:xfrm xmlns:a="http://schemas.openxmlformats.org/drawingml/2006/main">
                          <a:off xmlns:a="http://schemas.openxmlformats.org/drawingml/2006/main" x="0" y="0"/>
                          <a:ext xmlns:a="http://schemas.openxmlformats.org/drawingml/2006/main" cx="1695450" cy="561975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0" w:type="dxa"/>
          <w:tcMar/>
        </w:tcPr>
        <w:p w:rsidR="2A57F7E8" w:rsidP="2A57F7E8" w:rsidRDefault="2A57F7E8" w14:paraId="17A32CEF" w14:textId="7BDFED7B">
          <w:pPr>
            <w:pStyle w:val="Header"/>
            <w:bidi w:val="0"/>
            <w:jc w:val="center"/>
          </w:pPr>
        </w:p>
      </w:tc>
      <w:tc>
        <w:tcPr>
          <w:tcW w:w="2880" w:type="dxa"/>
          <w:tcMar/>
        </w:tcPr>
        <w:p w:rsidR="2A57F7E8" w:rsidP="2A57F7E8" w:rsidRDefault="2A57F7E8" w14:paraId="25FE41A7" w14:textId="4C478774">
          <w:pPr>
            <w:bidi w:val="0"/>
            <w:ind w:right="-115"/>
            <w:jc w:val="right"/>
          </w:pPr>
          <w:r w:rsidR="2A57F7E8">
            <w:drawing>
              <wp:inline wp14:editId="546B5B5F" wp14:anchorId="21E43A70">
                <wp:extent cx="1695450" cy="609600"/>
                <wp:effectExtent l="0" t="0" r="0" b="0"/>
                <wp:docPr id="1821111383" name="drawing"/>
                <wp:cNvGraphicFramePr>
                  <a:graphicFrameLocks noChangeAspect="1"/>
                </wp:cNvGraphicFramePr>
                <a:graphic>
                  <a:graphicData xmlns:a="http://schemas.openxmlformats.org/drawingml/2006/main" uri="http://schemas.openxmlformats.org/drawingml/2006/picture">
                    <pic:pic xmlns:pic="http://schemas.openxmlformats.org/drawingml/2006/picture">
                      <pic:nvPicPr xmlns:pic="http://schemas.openxmlformats.org/drawingml/2006/picture">
                        <pic:cNvPr xmlns:pic="http://schemas.openxmlformats.org/drawingml/2006/picture" id="1821111383" name=""/>
                        <pic:cNvPicPr xmlns:pic="http://schemas.openxmlformats.org/drawingml/2006/picture"/>
                      </pic:nvPicPr>
                      <pic:blipFill xmlns:pic="http://schemas.openxmlformats.org/drawingml/2006/picture">
                        <a:blip xmlns:r="http://schemas.openxmlformats.org/officeDocument/2006/relationships" xmlns:a="http://schemas.openxmlformats.org/drawingml/2006/main" r:embed="rId1021830054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 xmlns:a="http://schemas.openxmlformats.org/drawingml/2006/main">
                          <a:fillRect xmlns:a="http://schemas.openxmlformats.org/drawingml/2006/main"/>
                        </a:stretch>
                      </pic:blipFill>
                      <pic:spPr xmlns:pic="http://schemas.openxmlformats.org/drawingml/2006/picture">
                        <a:xfrm xmlns:a="http://schemas.openxmlformats.org/drawingml/2006/main">
                          <a:off xmlns:a="http://schemas.openxmlformats.org/drawingml/2006/main" x="0" y="0"/>
                          <a:ext xmlns:a="http://schemas.openxmlformats.org/drawingml/2006/main" cx="1695450" cy="609600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2A57F7E8" w:rsidP="2A57F7E8" w:rsidRDefault="2A57F7E8" w14:paraId="79F7B9F0" w14:textId="39AD4688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xmlns:w="http://schemas.openxmlformats.org/wordprocessingml/2006/main" w:abstractNumId="13">
    <w:nsid w:val="4613c68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xmlns:w="http://schemas.openxmlformats.org/wordprocessingml/2006/main" w:ilvl="2">
      <w:start w:val="1"/>
      <w:numFmt w:val="bullet"/>
      <w:lvlText w:val="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"/>
      <w:lvlJc w:val="left"/>
      <w:pPr>
        <w:ind w:left="2880" w:hanging="360"/>
      </w:pPr>
      <w:rPr>
        <w:rFonts w:hint="default" w:ascii="Wingdings" w:hAnsi="Wingdings"/>
      </w:rPr>
    </w:lvl>
    <w:lvl xmlns:w="http://schemas.openxmlformats.org/wordprocessingml/2006/main" w:ilvl="4">
      <w:start w:val="1"/>
      <w:numFmt w:val="bullet"/>
      <w:lvlText w:val=""/>
      <w:lvlJc w:val="left"/>
      <w:pPr>
        <w:ind w:left="3600" w:hanging="360"/>
      </w:pPr>
      <w:rPr>
        <w:rFonts w:hint="default" w:ascii="Wingdings" w:hAnsi="Wingdings"/>
      </w:rPr>
    </w:lvl>
    <w:lvl xmlns:w="http://schemas.openxmlformats.org/wordprocessingml/2006/main" w:ilvl="5">
      <w:start w:val="1"/>
      <w:numFmt w:val="bullet"/>
      <w:lvlText w:val="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"/>
      <w:lvlJc w:val="left"/>
      <w:pPr>
        <w:ind w:left="5040" w:hanging="360"/>
      </w:pPr>
      <w:rPr>
        <w:rFonts w:hint="default" w:ascii="Wingdings" w:hAnsi="Wingdings"/>
      </w:rPr>
    </w:lvl>
    <w:lvl xmlns:w="http://schemas.openxmlformats.org/wordprocessingml/2006/main" w:ilvl="7">
      <w:start w:val="1"/>
      <w:numFmt w:val="bullet"/>
      <w:lvlText w:val=""/>
      <w:lvlJc w:val="left"/>
      <w:pPr>
        <w:ind w:left="5760" w:hanging="360"/>
      </w:pPr>
      <w:rPr>
        <w:rFonts w:hint="default" w:ascii="Wingdings" w:hAnsi="Wingdings"/>
      </w:rPr>
    </w:lvl>
    <w:lvl xmlns:w="http://schemas.openxmlformats.org/wordprocessingml/2006/main" w:ilvl="8">
      <w:start w:val="1"/>
      <w:numFmt w:val="bullet"/>
      <w:lvlText w:val="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6dc72c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xmlns:w="http://schemas.openxmlformats.org/wordprocessingml/2006/main" w:ilvl="2">
      <w:start w:val="1"/>
      <w:numFmt w:val="bullet"/>
      <w:lvlText w:val="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"/>
      <w:lvlJc w:val="left"/>
      <w:pPr>
        <w:ind w:left="2880" w:hanging="360"/>
      </w:pPr>
      <w:rPr>
        <w:rFonts w:hint="default" w:ascii="Wingdings" w:hAnsi="Wingdings"/>
      </w:rPr>
    </w:lvl>
    <w:lvl xmlns:w="http://schemas.openxmlformats.org/wordprocessingml/2006/main" w:ilvl="4">
      <w:start w:val="1"/>
      <w:numFmt w:val="bullet"/>
      <w:lvlText w:val=""/>
      <w:lvlJc w:val="left"/>
      <w:pPr>
        <w:ind w:left="3600" w:hanging="360"/>
      </w:pPr>
      <w:rPr>
        <w:rFonts w:hint="default" w:ascii="Wingdings" w:hAnsi="Wingdings"/>
      </w:rPr>
    </w:lvl>
    <w:lvl xmlns:w="http://schemas.openxmlformats.org/wordprocessingml/2006/main" w:ilvl="5">
      <w:start w:val="1"/>
      <w:numFmt w:val="bullet"/>
      <w:lvlText w:val="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"/>
      <w:lvlJc w:val="left"/>
      <w:pPr>
        <w:ind w:left="5040" w:hanging="360"/>
      </w:pPr>
      <w:rPr>
        <w:rFonts w:hint="default" w:ascii="Wingdings" w:hAnsi="Wingdings"/>
      </w:rPr>
    </w:lvl>
    <w:lvl xmlns:w="http://schemas.openxmlformats.org/wordprocessingml/2006/main" w:ilvl="7">
      <w:start w:val="1"/>
      <w:numFmt w:val="bullet"/>
      <w:lvlText w:val=""/>
      <w:lvlJc w:val="left"/>
      <w:pPr>
        <w:ind w:left="5760" w:hanging="360"/>
      </w:pPr>
      <w:rPr>
        <w:rFonts w:hint="default" w:ascii="Wingdings" w:hAnsi="Wingdings"/>
      </w:rPr>
    </w:lvl>
    <w:lvl xmlns:w="http://schemas.openxmlformats.org/wordprocessingml/2006/main" w:ilvl="8">
      <w:start w:val="1"/>
      <w:numFmt w:val="bullet"/>
      <w:lvlText w:val="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74317a8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xmlns:w="http://schemas.openxmlformats.org/wordprocessingml/2006/main" w:ilvl="2">
      <w:start w:val="1"/>
      <w:numFmt w:val="bullet"/>
      <w:lvlText w:val="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"/>
      <w:lvlJc w:val="left"/>
      <w:pPr>
        <w:ind w:left="2880" w:hanging="360"/>
      </w:pPr>
      <w:rPr>
        <w:rFonts w:hint="default" w:ascii="Wingdings" w:hAnsi="Wingdings"/>
      </w:rPr>
    </w:lvl>
    <w:lvl xmlns:w="http://schemas.openxmlformats.org/wordprocessingml/2006/main" w:ilvl="4">
      <w:start w:val="1"/>
      <w:numFmt w:val="bullet"/>
      <w:lvlText w:val=""/>
      <w:lvlJc w:val="left"/>
      <w:pPr>
        <w:ind w:left="3600" w:hanging="360"/>
      </w:pPr>
      <w:rPr>
        <w:rFonts w:hint="default" w:ascii="Wingdings" w:hAnsi="Wingdings"/>
      </w:rPr>
    </w:lvl>
    <w:lvl xmlns:w="http://schemas.openxmlformats.org/wordprocessingml/2006/main" w:ilvl="5">
      <w:start w:val="1"/>
      <w:numFmt w:val="bullet"/>
      <w:lvlText w:val="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"/>
      <w:lvlJc w:val="left"/>
      <w:pPr>
        <w:ind w:left="5040" w:hanging="360"/>
      </w:pPr>
      <w:rPr>
        <w:rFonts w:hint="default" w:ascii="Wingdings" w:hAnsi="Wingdings"/>
      </w:rPr>
    </w:lvl>
    <w:lvl xmlns:w="http://schemas.openxmlformats.org/wordprocessingml/2006/main" w:ilvl="7">
      <w:start w:val="1"/>
      <w:numFmt w:val="bullet"/>
      <w:lvlText w:val=""/>
      <w:lvlJc w:val="left"/>
      <w:pPr>
        <w:ind w:left="5760" w:hanging="360"/>
      </w:pPr>
      <w:rPr>
        <w:rFonts w:hint="default" w:ascii="Wingdings" w:hAnsi="Wingdings"/>
      </w:rPr>
    </w:lvl>
    <w:lvl xmlns:w="http://schemas.openxmlformats.org/wordprocessingml/2006/main" w:ilvl="8">
      <w:start w:val="1"/>
      <w:numFmt w:val="bullet"/>
      <w:lvlText w:val="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42a6de8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xmlns:w="http://schemas.openxmlformats.org/wordprocessingml/2006/main" w:ilvl="2">
      <w:start w:val="1"/>
      <w:numFmt w:val="bullet"/>
      <w:lvlText w:val="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"/>
      <w:lvlJc w:val="left"/>
      <w:pPr>
        <w:ind w:left="2880" w:hanging="360"/>
      </w:pPr>
      <w:rPr>
        <w:rFonts w:hint="default" w:ascii="Wingdings" w:hAnsi="Wingdings"/>
      </w:rPr>
    </w:lvl>
    <w:lvl xmlns:w="http://schemas.openxmlformats.org/wordprocessingml/2006/main" w:ilvl="4">
      <w:start w:val="1"/>
      <w:numFmt w:val="bullet"/>
      <w:lvlText w:val=""/>
      <w:lvlJc w:val="left"/>
      <w:pPr>
        <w:ind w:left="3600" w:hanging="360"/>
      </w:pPr>
      <w:rPr>
        <w:rFonts w:hint="default" w:ascii="Wingdings" w:hAnsi="Wingdings"/>
      </w:rPr>
    </w:lvl>
    <w:lvl xmlns:w="http://schemas.openxmlformats.org/wordprocessingml/2006/main" w:ilvl="5">
      <w:start w:val="1"/>
      <w:numFmt w:val="bullet"/>
      <w:lvlText w:val="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"/>
      <w:lvlJc w:val="left"/>
      <w:pPr>
        <w:ind w:left="5040" w:hanging="360"/>
      </w:pPr>
      <w:rPr>
        <w:rFonts w:hint="default" w:ascii="Wingdings" w:hAnsi="Wingdings"/>
      </w:rPr>
    </w:lvl>
    <w:lvl xmlns:w="http://schemas.openxmlformats.org/wordprocessingml/2006/main" w:ilvl="7">
      <w:start w:val="1"/>
      <w:numFmt w:val="bullet"/>
      <w:lvlText w:val=""/>
      <w:lvlJc w:val="left"/>
      <w:pPr>
        <w:ind w:left="5760" w:hanging="360"/>
      </w:pPr>
      <w:rPr>
        <w:rFonts w:hint="default" w:ascii="Wingdings" w:hAnsi="Wingdings"/>
      </w:rPr>
    </w:lvl>
    <w:lvl xmlns:w="http://schemas.openxmlformats.org/wordprocessingml/2006/main" w:ilvl="8">
      <w:start w:val="1"/>
      <w:numFmt w:val="bullet"/>
      <w:lvlText w:val="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6959bf0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xmlns:w="http://schemas.openxmlformats.org/wordprocessingml/2006/main" w:ilvl="2">
      <w:start w:val="1"/>
      <w:numFmt w:val="bullet"/>
      <w:lvlText w:val="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"/>
      <w:lvlJc w:val="left"/>
      <w:pPr>
        <w:ind w:left="2880" w:hanging="360"/>
      </w:pPr>
      <w:rPr>
        <w:rFonts w:hint="default" w:ascii="Wingdings" w:hAnsi="Wingdings"/>
      </w:rPr>
    </w:lvl>
    <w:lvl xmlns:w="http://schemas.openxmlformats.org/wordprocessingml/2006/main" w:ilvl="4">
      <w:start w:val="1"/>
      <w:numFmt w:val="bullet"/>
      <w:lvlText w:val=""/>
      <w:lvlJc w:val="left"/>
      <w:pPr>
        <w:ind w:left="3600" w:hanging="360"/>
      </w:pPr>
      <w:rPr>
        <w:rFonts w:hint="default" w:ascii="Wingdings" w:hAnsi="Wingdings"/>
      </w:rPr>
    </w:lvl>
    <w:lvl xmlns:w="http://schemas.openxmlformats.org/wordprocessingml/2006/main" w:ilvl="5">
      <w:start w:val="1"/>
      <w:numFmt w:val="bullet"/>
      <w:lvlText w:val="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"/>
      <w:lvlJc w:val="left"/>
      <w:pPr>
        <w:ind w:left="5040" w:hanging="360"/>
      </w:pPr>
      <w:rPr>
        <w:rFonts w:hint="default" w:ascii="Wingdings" w:hAnsi="Wingdings"/>
      </w:rPr>
    </w:lvl>
    <w:lvl xmlns:w="http://schemas.openxmlformats.org/wordprocessingml/2006/main" w:ilvl="7">
      <w:start w:val="1"/>
      <w:numFmt w:val="bullet"/>
      <w:lvlText w:val=""/>
      <w:lvlJc w:val="left"/>
      <w:pPr>
        <w:ind w:left="5760" w:hanging="360"/>
      </w:pPr>
      <w:rPr>
        <w:rFonts w:hint="default" w:ascii="Wingdings" w:hAnsi="Wingdings"/>
      </w:rPr>
    </w:lvl>
    <w:lvl xmlns:w="http://schemas.openxmlformats.org/wordprocessingml/2006/main" w:ilvl="8">
      <w:start w:val="1"/>
      <w:numFmt w:val="bullet"/>
      <w:lvlText w:val="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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val="bestFit"/>
  <w:trackRevisions w:val="false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CCA0FF"/>
    <w:rsid w:val="00FC693F"/>
    <w:rsid w:val="04F2FA37"/>
    <w:rsid w:val="053909C3"/>
    <w:rsid w:val="053909C3"/>
    <w:rsid w:val="0AF0FAA1"/>
    <w:rsid w:val="0C14C593"/>
    <w:rsid w:val="0C14C593"/>
    <w:rsid w:val="0C74D5B1"/>
    <w:rsid w:val="0CFE11A6"/>
    <w:rsid w:val="0E588552"/>
    <w:rsid w:val="11A0D97E"/>
    <w:rsid w:val="1348419C"/>
    <w:rsid w:val="195C2863"/>
    <w:rsid w:val="1B27C7BC"/>
    <w:rsid w:val="1C286D4F"/>
    <w:rsid w:val="1C9C4C61"/>
    <w:rsid w:val="21443024"/>
    <w:rsid w:val="21DC7067"/>
    <w:rsid w:val="257AD4A4"/>
    <w:rsid w:val="275881C6"/>
    <w:rsid w:val="290F9D32"/>
    <w:rsid w:val="2A57F7E8"/>
    <w:rsid w:val="2D6D9C4E"/>
    <w:rsid w:val="301733A2"/>
    <w:rsid w:val="336B85E9"/>
    <w:rsid w:val="357C254F"/>
    <w:rsid w:val="396F9274"/>
    <w:rsid w:val="396F9274"/>
    <w:rsid w:val="3AFCA806"/>
    <w:rsid w:val="3B7E66FC"/>
    <w:rsid w:val="3C573EE5"/>
    <w:rsid w:val="3D241150"/>
    <w:rsid w:val="43CC89F3"/>
    <w:rsid w:val="43ED0143"/>
    <w:rsid w:val="44668152"/>
    <w:rsid w:val="44668152"/>
    <w:rsid w:val="50EBA987"/>
    <w:rsid w:val="51EA423C"/>
    <w:rsid w:val="57CA9BC9"/>
    <w:rsid w:val="5B299CAF"/>
    <w:rsid w:val="5B299CAF"/>
    <w:rsid w:val="5D3705EA"/>
    <w:rsid w:val="5E4779E1"/>
    <w:rsid w:val="5FD662B1"/>
    <w:rsid w:val="6278CC6C"/>
    <w:rsid w:val="6A3F830F"/>
    <w:rsid w:val="6A3F830F"/>
    <w:rsid w:val="6BC63047"/>
    <w:rsid w:val="6D2D9EE8"/>
    <w:rsid w:val="6EDB72BE"/>
    <w:rsid w:val="74703FEF"/>
    <w:rsid w:val="791F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  <w15:docId w15:val="{876CA144-B77D-4240-A5E3-F1CD4587402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styleId="Heading1Char" w:customStyle="1">
    <w:name w:val="Heading 1 Char"/>
    <w:basedOn w:val="DefaultParagraphFont"/>
    <w:link w:val="Heading1"/>
    <w:uiPriority w:val="9"/>
    <w:rsid w:val="00FC693F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FC693F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FC693F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MacroTextChar" w:customStyle="1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styleId="QuoteChar" w:customStyle="1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FC693F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FC693F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FC693F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FC693F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themeTint="BF" w:sz="8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themeTint="BF" w:sz="6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themeShade="99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themeShade="99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themeShade="99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themeShade="99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themeShade="99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themeShade="99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openxmlformats.org/officeDocument/2006/relationships/fontTable" Target="fontTable.xml" Id="rId7" /><Relationship Type="http://schemas.openxmlformats.org/officeDocument/2006/relationships/numbering" Target="numbering.xml" Id="rId2" /><Relationship Type="http://schemas.openxmlformats.org/officeDocument/2006/relationships/webSettings" Target="webSettings.xml" Id="rId6" /><Relationship Type="http://schemas.openxmlformats.org/officeDocument/2006/relationships/customXml" Target="../customXml/item1.xml" Id="rId1" /><Relationship Type="http://schemas.openxmlformats.org/officeDocument/2006/relationships/customXml" Target="../customXml/item4.xml" Id="rId11" /><Relationship Type="http://schemas.openxmlformats.org/officeDocument/2006/relationships/settings" Target="settings.xml" Id="rId5" /><Relationship Type="http://schemas.openxmlformats.org/officeDocument/2006/relationships/customXml" Target="../customXml/item3.xml" Id="rId10" /><Relationship Type="http://schemas.microsoft.com/office/2007/relationships/stylesWithEffects" Target="stylesWithEffects.xml" Id="rId4" /><Relationship Type="http://schemas.openxmlformats.org/officeDocument/2006/relationships/customXml" Target="../customXml/item2.xml" Id="rId9" /><Relationship Type="http://schemas.openxmlformats.org/officeDocument/2006/relationships/header" Target="header.xml" Id="R901e7599d64e43f7" /><Relationship Type="http://schemas.openxmlformats.org/officeDocument/2006/relationships/footer" Target="footer.xml" Id="R34c112516897444b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Id338241098" /><Relationship Type="http://schemas.openxmlformats.org/officeDocument/2006/relationships/image" Target="/media/image2.png" Id="rId102183005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2FB4D04BF75A4CB4C4F737BADF35BC" ma:contentTypeVersion="17" ma:contentTypeDescription="Create a new document." ma:contentTypeScope="" ma:versionID="d87e3cd9910ea5874a16447a8c56cdc6">
  <xsd:schema xmlns:xsd="http://www.w3.org/2001/XMLSchema" xmlns:xs="http://www.w3.org/2001/XMLSchema" xmlns:p="http://schemas.microsoft.com/office/2006/metadata/properties" xmlns:ns2="6990d84a-0c2c-44a2-8c21-9502fc73f23e" xmlns:ns3="e72600be-ad01-41cd-9279-df06363ccc05" targetNamespace="http://schemas.microsoft.com/office/2006/metadata/properties" ma:root="true" ma:fieldsID="e40ea6b49abda9b5f570a7cd400895b1" ns2:_="" ns3:_="">
    <xsd:import namespace="6990d84a-0c2c-44a2-8c21-9502fc73f23e"/>
    <xsd:import namespace="e72600be-ad01-41cd-9279-df06363ccc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90d84a-0c2c-44a2-8c21-9502fc73f2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490c056-c3d7-4e65-a23c-e73e188e8c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600be-ad01-41cd-9279-df06363ccc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dda5bcc-879b-4989-bda5-f5b61693439e}" ma:internalName="TaxCatchAll" ma:showField="CatchAllData" ma:web="e72600be-ad01-41cd-9279-df06363ccc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990d84a-0c2c-44a2-8c21-9502fc73f23e">
      <Terms xmlns="http://schemas.microsoft.com/office/infopath/2007/PartnerControls"/>
    </lcf76f155ced4ddcb4097134ff3c332f>
    <TaxCatchAll xmlns="e72600be-ad01-41cd-9279-df06363ccc05" xsi:nil="true"/>
    <SharedWithUsers xmlns="e72600be-ad01-41cd-9279-df06363ccc05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3393B8-F760-44B5-BA89-EAEACA3CD9B5}"/>
</file>

<file path=customXml/itemProps3.xml><?xml version="1.0" encoding="utf-8"?>
<ds:datastoreItem xmlns:ds="http://schemas.openxmlformats.org/officeDocument/2006/customXml" ds:itemID="{901D7286-6DDE-471A-B667-B422B897E28B}"/>
</file>

<file path=customXml/itemProps4.xml><?xml version="1.0" encoding="utf-8"?>
<ds:datastoreItem xmlns:ds="http://schemas.openxmlformats.org/officeDocument/2006/customXml" ds:itemID="{26BFB8E1-1ACE-470A-B2C1-62524A1B08E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python-docx</dc:creator>
  <keywords/>
  <dc:description>generated by python-docx</dc:description>
  <lastModifiedBy>ETTA Chair</lastModifiedBy>
  <revision>4</revision>
  <dcterms:created xsi:type="dcterms:W3CDTF">2013-12-23T23:15:00.0000000Z</dcterms:created>
  <dcterms:modified xsi:type="dcterms:W3CDTF">2025-08-24T12:10:15.7224914Z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0x010100602FB4D04BF75A4CB4C4F737BADF35BC</vt:lpwstr>
  </property>
  <property fmtid="{D5CDD505-2E9C-101B-9397-08002B2CF9AE}" pid="3" name="Order">
    <vt:r8>16700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</Properties>
</file>